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A5BE3" w14:textId="77777777" w:rsidR="00DC34F6" w:rsidRDefault="00000000">
      <w:pPr>
        <w:pStyle w:val="Heading1"/>
      </w:pPr>
      <w:r>
        <w:t>AuthZen Use Cases and Example REST Calls</w:t>
      </w:r>
    </w:p>
    <w:p w14:paraId="38C3D9F9" w14:textId="77777777" w:rsidR="00DC34F6" w:rsidRDefault="00DC34F6"/>
    <w:p w14:paraId="4C8DFC60" w14:textId="77777777" w:rsidR="00DC34F6" w:rsidRDefault="00000000">
      <w:pPr>
        <w:pStyle w:val="Heading2"/>
      </w:pPr>
      <w:r>
        <w:t>1. Specific Subject with Identifier on Specific Resource</w:t>
      </w:r>
    </w:p>
    <w:p w14:paraId="7E17BD52" w14:textId="77777777" w:rsidR="00DC34F6" w:rsidRDefault="00000000">
      <w:r>
        <w:t>Use Case: As a Policy Enforcement Point (PEP), I want to know if a specific Subject, based on its identifier, can perform an Action, against a specific Resource, based on its identifier and Resource type.</w:t>
      </w:r>
      <w:r>
        <w:br/>
        <w:t>Example: Can `user123` read the file `file456` of type `document`?</w:t>
      </w:r>
      <w:r>
        <w:br/>
        <w:t>REST API Call:</w:t>
      </w:r>
    </w:p>
    <w:p w14:paraId="6FC6F9CF" w14:textId="77777777" w:rsidR="00DC34F6" w:rsidRDefault="00000000">
      <w:r>
        <w:br/>
        <w:t>POST /authorize</w:t>
      </w:r>
      <w:r>
        <w:br/>
        <w:t>Content-Type: application/json</w:t>
      </w:r>
      <w:r>
        <w:br/>
        <w:t>{</w:t>
      </w:r>
      <w:r>
        <w:br/>
        <w:t xml:space="preserve">  "subject": {</w:t>
      </w:r>
      <w:r>
        <w:br/>
        <w:t xml:space="preserve">    "identity": "user123"</w:t>
      </w:r>
      <w:r>
        <w:br/>
        <w:t xml:space="preserve">  },</w:t>
      </w:r>
      <w:r>
        <w:br/>
        <w:t xml:space="preserve">  "action": {</w:t>
      </w:r>
      <w:r>
        <w:br/>
        <w:t xml:space="preserve">    "name": "read"</w:t>
      </w:r>
      <w:r>
        <w:br/>
        <w:t xml:space="preserve">  },</w:t>
      </w:r>
      <w:r>
        <w:br/>
        <w:t xml:space="preserve">  "resource": {</w:t>
      </w:r>
      <w:r>
        <w:br/>
        <w:t xml:space="preserve">    "type": "document",</w:t>
      </w:r>
      <w:r>
        <w:br/>
        <w:t xml:space="preserve">    "identifier": "file456"</w:t>
      </w:r>
      <w:r>
        <w:br/>
        <w:t xml:space="preserve">  },</w:t>
      </w:r>
      <w:r>
        <w:br/>
        <w:t xml:space="preserve">  "context": {}</w:t>
      </w:r>
      <w:r>
        <w:br/>
        <w:t>}</w:t>
      </w:r>
      <w:r>
        <w:br/>
      </w:r>
    </w:p>
    <w:p w14:paraId="3F6A6054" w14:textId="77777777" w:rsidR="00DC34F6" w:rsidRDefault="00000000">
      <w:pPr>
        <w:pStyle w:val="Heading2"/>
      </w:pPr>
      <w:r>
        <w:t>2. Subject Based on Attributes on Specific Resource</w:t>
      </w:r>
    </w:p>
    <w:p w14:paraId="6EFE402B" w14:textId="77777777" w:rsidR="00DC34F6" w:rsidRDefault="00000000">
      <w:r>
        <w:t>Use Case: As a PEP, I want to know if a Subject, based on its attributes (excluding identifier), can perform an Action, against a specific Resource, based on its identifier and Resource type.</w:t>
      </w:r>
      <w:r>
        <w:br/>
        <w:t>Example: Can a user with the role `admin` and department `IT` write to the database `db789`?</w:t>
      </w:r>
      <w:r>
        <w:br/>
        <w:t>REST API Call:</w:t>
      </w:r>
    </w:p>
    <w:p w14:paraId="2AF0A0AB" w14:textId="77777777" w:rsidR="00DC34F6" w:rsidRDefault="00000000">
      <w:r>
        <w:br/>
        <w:t>POST /authorize</w:t>
      </w:r>
      <w:r>
        <w:br/>
        <w:t>Content-Type: application/json</w:t>
      </w:r>
      <w:r>
        <w:br/>
        <w:t>{</w:t>
      </w:r>
      <w:r>
        <w:br/>
        <w:t xml:space="preserve">  "subject": {</w:t>
      </w:r>
      <w:r>
        <w:br/>
        <w:t xml:space="preserve">    "attributes": {</w:t>
      </w:r>
      <w:r>
        <w:br/>
      </w:r>
      <w:r>
        <w:lastRenderedPageBreak/>
        <w:t xml:space="preserve">      "role": "admin",</w:t>
      </w:r>
      <w:r>
        <w:br/>
        <w:t xml:space="preserve">      "department": "IT"</w:t>
      </w:r>
      <w:r>
        <w:br/>
        <w:t xml:space="preserve">    }</w:t>
      </w:r>
      <w:r>
        <w:br/>
        <w:t xml:space="preserve">  },</w:t>
      </w:r>
      <w:r>
        <w:br/>
        <w:t xml:space="preserve">  "action": {</w:t>
      </w:r>
      <w:r>
        <w:br/>
        <w:t xml:space="preserve">    "name": "write"</w:t>
      </w:r>
      <w:r>
        <w:br/>
        <w:t xml:space="preserve">  },</w:t>
      </w:r>
      <w:r>
        <w:br/>
        <w:t xml:space="preserve">  "resource": {</w:t>
      </w:r>
      <w:r>
        <w:br/>
        <w:t xml:space="preserve">    "type": "database",</w:t>
      </w:r>
      <w:r>
        <w:br/>
        <w:t xml:space="preserve">    "identifier": "db789"</w:t>
      </w:r>
      <w:r>
        <w:br/>
        <w:t xml:space="preserve">  },</w:t>
      </w:r>
      <w:r>
        <w:br/>
        <w:t xml:space="preserve">  "context": {}</w:t>
      </w:r>
      <w:r>
        <w:br/>
        <w:t>}</w:t>
      </w:r>
      <w:r>
        <w:br/>
      </w:r>
    </w:p>
    <w:p w14:paraId="6C507B16" w14:textId="77777777" w:rsidR="00DC34F6" w:rsidRDefault="00000000">
      <w:pPr>
        <w:pStyle w:val="Heading2"/>
      </w:pPr>
      <w:r>
        <w:t>3. Subject Based on Attributes on Resource Based on Attributes</w:t>
      </w:r>
    </w:p>
    <w:p w14:paraId="668EF952" w14:textId="77777777" w:rsidR="00DC34F6" w:rsidRDefault="00000000">
      <w:r>
        <w:t>Use Case: As a PEP, I want to know if a Subject, based on its attributes (excluding identifier), can perform an Action, against a Resource, based on its attributes (excluding identifier).</w:t>
      </w:r>
      <w:r>
        <w:br/>
        <w:t>Example: Can a user with the department `finance` access resources marked as `sensitive`?</w:t>
      </w:r>
      <w:r>
        <w:br/>
        <w:t>REST API Call:</w:t>
      </w:r>
    </w:p>
    <w:p w14:paraId="15FFA239" w14:textId="77777777" w:rsidR="00DC34F6" w:rsidRDefault="00000000">
      <w:r>
        <w:br/>
        <w:t>POST /authorize</w:t>
      </w:r>
      <w:r>
        <w:br/>
        <w:t>Content-Type: application/json</w:t>
      </w:r>
      <w:r>
        <w:br/>
        <w:t>{</w:t>
      </w:r>
      <w:r>
        <w:br/>
        <w:t xml:space="preserve">  "subject": {</w:t>
      </w:r>
      <w:r>
        <w:br/>
        <w:t xml:space="preserve">    "attributes": {</w:t>
      </w:r>
      <w:r>
        <w:br/>
        <w:t xml:space="preserve">      "department": "finance"</w:t>
      </w:r>
      <w:r>
        <w:br/>
        <w:t xml:space="preserve">    }</w:t>
      </w:r>
      <w:r>
        <w:br/>
        <w:t xml:space="preserve">  },</w:t>
      </w:r>
      <w:r>
        <w:br/>
        <w:t xml:space="preserve">  "action": {</w:t>
      </w:r>
      <w:r>
        <w:br/>
        <w:t xml:space="preserve">    "name": "access"</w:t>
      </w:r>
      <w:r>
        <w:br/>
        <w:t xml:space="preserve">  },</w:t>
      </w:r>
      <w:r>
        <w:br/>
        <w:t xml:space="preserve">  "resource": {</w:t>
      </w:r>
      <w:r>
        <w:br/>
        <w:t xml:space="preserve">    "attributes": {</w:t>
      </w:r>
      <w:r>
        <w:br/>
        <w:t xml:space="preserve">      "classification": "sensitive"</w:t>
      </w:r>
      <w:r>
        <w:br/>
        <w:t xml:space="preserve">    }</w:t>
      </w:r>
      <w:r>
        <w:br/>
        <w:t xml:space="preserve">  },</w:t>
      </w:r>
      <w:r>
        <w:br/>
        <w:t xml:space="preserve">  "context": {}</w:t>
      </w:r>
      <w:r>
        <w:br/>
        <w:t>}</w:t>
      </w:r>
      <w:r>
        <w:br/>
      </w:r>
    </w:p>
    <w:p w14:paraId="0AFF199C" w14:textId="77777777" w:rsidR="00DC34F6" w:rsidRDefault="00000000">
      <w:pPr>
        <w:pStyle w:val="Heading2"/>
      </w:pPr>
      <w:r>
        <w:lastRenderedPageBreak/>
        <w:t>4. List of Resources for Specific Subject with Identifier</w:t>
      </w:r>
    </w:p>
    <w:p w14:paraId="77863249" w14:textId="77777777" w:rsidR="00DC34F6" w:rsidRDefault="00000000">
      <w:r>
        <w:t>Use Case: As a PEP, I want to know for a specific Subject, based on its identifier, for an Action, a list of Resources for which the Subject has that Action.</w:t>
      </w:r>
      <w:r>
        <w:br/>
        <w:t>Example: What files does `user123` have read access to?</w:t>
      </w:r>
      <w:r>
        <w:br/>
        <w:t>REST API Call:</w:t>
      </w:r>
    </w:p>
    <w:p w14:paraId="724418B2" w14:textId="77777777" w:rsidR="00DC34F6" w:rsidRDefault="00000000">
      <w:r>
        <w:br/>
        <w:t>POST /authorize/resources</w:t>
      </w:r>
      <w:r>
        <w:br/>
        <w:t>Content-Type: application/json</w:t>
      </w:r>
      <w:r>
        <w:br/>
        <w:t>{</w:t>
      </w:r>
      <w:r>
        <w:br/>
        <w:t xml:space="preserve">  "subject": {</w:t>
      </w:r>
      <w:r>
        <w:br/>
        <w:t xml:space="preserve">    "identity": "user123"</w:t>
      </w:r>
      <w:r>
        <w:br/>
        <w:t xml:space="preserve">  },</w:t>
      </w:r>
      <w:r>
        <w:br/>
        <w:t xml:space="preserve">  "action": {</w:t>
      </w:r>
      <w:r>
        <w:br/>
        <w:t xml:space="preserve">    "name": "read"</w:t>
      </w:r>
      <w:r>
        <w:br/>
        <w:t xml:space="preserve">  },</w:t>
      </w:r>
      <w:r>
        <w:br/>
        <w:t xml:space="preserve">  "context": {}</w:t>
      </w:r>
      <w:r>
        <w:br/>
        <w:t>}</w:t>
      </w:r>
      <w:r>
        <w:br/>
      </w:r>
    </w:p>
    <w:p w14:paraId="3974605F" w14:textId="77777777" w:rsidR="00DC34F6" w:rsidRDefault="00000000">
      <w:pPr>
        <w:pStyle w:val="Heading2"/>
      </w:pPr>
      <w:r>
        <w:t>5. Resource and Environment Attribute Constraints for Specific Subject with Identifier</w:t>
      </w:r>
    </w:p>
    <w:p w14:paraId="40A1F228" w14:textId="77777777" w:rsidR="00DC34F6" w:rsidRDefault="00000000">
      <w:r>
        <w:t>Use Case: As a PEP, I want to know for a specific Subject, based on its identifier, for an Action, the Resource attribute constraints (excluding specific identifiers) and Environment attribute constraints so that I may use information internally available to enforce decisions.</w:t>
      </w:r>
      <w:r>
        <w:br/>
        <w:t>Example: What are the constraints for `user123` to edit any `document` resources within `business hours`?</w:t>
      </w:r>
      <w:r>
        <w:br/>
        <w:t>REST API Call:</w:t>
      </w:r>
    </w:p>
    <w:p w14:paraId="1FD3B39D" w14:textId="77777777" w:rsidR="00DC34F6" w:rsidRDefault="00000000">
      <w:r>
        <w:br/>
        <w:t>POST /authorize/constraints</w:t>
      </w:r>
      <w:r>
        <w:br/>
        <w:t>Content-Type: application/json</w:t>
      </w:r>
      <w:r>
        <w:br/>
        <w:t>{</w:t>
      </w:r>
      <w:r>
        <w:br/>
        <w:t xml:space="preserve">  "subject": {</w:t>
      </w:r>
      <w:r>
        <w:br/>
        <w:t xml:space="preserve">    "identity": "user123"</w:t>
      </w:r>
      <w:r>
        <w:br/>
        <w:t xml:space="preserve">  },</w:t>
      </w:r>
      <w:r>
        <w:br/>
        <w:t xml:space="preserve">  "action": {</w:t>
      </w:r>
      <w:r>
        <w:br/>
        <w:t xml:space="preserve">    "name": "edit"</w:t>
      </w:r>
      <w:r>
        <w:br/>
        <w:t xml:space="preserve">  },</w:t>
      </w:r>
      <w:r>
        <w:br/>
        <w:t xml:space="preserve">  "resource": {</w:t>
      </w:r>
      <w:r>
        <w:br/>
        <w:t xml:space="preserve">    "type": "document"</w:t>
      </w:r>
      <w:r>
        <w:br/>
        <w:t xml:space="preserve">  },</w:t>
      </w:r>
      <w:r>
        <w:br/>
        <w:t xml:space="preserve">  "context": {}</w:t>
      </w:r>
      <w:r>
        <w:br/>
      </w:r>
      <w:r>
        <w:lastRenderedPageBreak/>
        <w:t>}</w:t>
      </w:r>
      <w:r>
        <w:br/>
      </w:r>
    </w:p>
    <w:p w14:paraId="179E41AA" w14:textId="77777777" w:rsidR="00DC34F6" w:rsidRDefault="00000000">
      <w:pPr>
        <w:pStyle w:val="Heading2"/>
      </w:pPr>
      <w:r>
        <w:t>6. Specific Subject with Identifier on List of Specific Resources</w:t>
      </w:r>
    </w:p>
    <w:p w14:paraId="2D49D001" w14:textId="77777777" w:rsidR="00DC34F6" w:rsidRDefault="00000000">
      <w:r>
        <w:t>Use Case: As a PEP, I want to know if a Subject, based on its identifier, can perform an Action, against a list of specific Resources, based on their identifiers.</w:t>
      </w:r>
      <w:r>
        <w:br/>
        <w:t>Example: Can `user123` delete the resources `res1`, `res2`, and `res3`?</w:t>
      </w:r>
      <w:r>
        <w:br/>
        <w:t>REST API Call:</w:t>
      </w:r>
    </w:p>
    <w:p w14:paraId="03BD8784" w14:textId="77777777" w:rsidR="00DC34F6" w:rsidRDefault="00000000">
      <w:r>
        <w:br/>
        <w:t>POST /authorize</w:t>
      </w:r>
      <w:r>
        <w:br/>
        <w:t>Content-Type: application/json</w:t>
      </w:r>
      <w:r>
        <w:br/>
        <w:t>{</w:t>
      </w:r>
      <w:r>
        <w:br/>
        <w:t xml:space="preserve">  "subject": {</w:t>
      </w:r>
      <w:r>
        <w:br/>
        <w:t xml:space="preserve">    "identity": "user123"</w:t>
      </w:r>
      <w:r>
        <w:br/>
        <w:t xml:space="preserve">  },</w:t>
      </w:r>
      <w:r>
        <w:br/>
        <w:t xml:space="preserve">  "action": {</w:t>
      </w:r>
      <w:r>
        <w:br/>
        <w:t xml:space="preserve">    "name": "delete"</w:t>
      </w:r>
      <w:r>
        <w:br/>
        <w:t xml:space="preserve">  },</w:t>
      </w:r>
      <w:r>
        <w:br/>
        <w:t xml:space="preserve">  "resource": {</w:t>
      </w:r>
      <w:r>
        <w:br/>
        <w:t xml:space="preserve">    "identifiers": ["res1", "res2", "res3"]</w:t>
      </w:r>
      <w:r>
        <w:br/>
        <w:t xml:space="preserve">  },</w:t>
      </w:r>
      <w:r>
        <w:br/>
        <w:t xml:space="preserve">  "context": {}</w:t>
      </w:r>
      <w:r>
        <w:br/>
        <w:t>}</w:t>
      </w:r>
      <w:r>
        <w:br/>
      </w:r>
    </w:p>
    <w:p w14:paraId="19047B91" w14:textId="77777777" w:rsidR="00DC34F6" w:rsidRDefault="00000000">
      <w:pPr>
        <w:pStyle w:val="Heading2"/>
      </w:pPr>
      <w:r>
        <w:t>7. Subject Based on Attributes on List of Specific Resources</w:t>
      </w:r>
    </w:p>
    <w:p w14:paraId="5C052E62" w14:textId="77777777" w:rsidR="00DC34F6" w:rsidRDefault="00000000">
      <w:r>
        <w:t>Use Case: As a PEP, I want to know if a Subject, based on its attributes (excluding identifier), can perform an Action, against a list of specific Resources, based on their identifiers.</w:t>
      </w:r>
      <w:r>
        <w:br/>
        <w:t>Example: Can a user with the role `manager` and department `HR` edit the documents `doc123`, `doc456`, and `doc789`?</w:t>
      </w:r>
      <w:r>
        <w:br/>
        <w:t>REST API Call:</w:t>
      </w:r>
    </w:p>
    <w:p w14:paraId="4DD15518" w14:textId="137134EE" w:rsidR="00DC34F6" w:rsidRDefault="00000000">
      <w:r>
        <w:br/>
        <w:t>POST /authorize</w:t>
      </w:r>
      <w:r>
        <w:br/>
        <w:t>Content-Type: application/json</w:t>
      </w:r>
      <w:r>
        <w:br/>
        <w:t>{</w:t>
      </w:r>
      <w:r>
        <w:br/>
        <w:t xml:space="preserve">  "subject": {</w:t>
      </w:r>
      <w:r>
        <w:br/>
        <w:t xml:space="preserve">    "attributes": {</w:t>
      </w:r>
      <w:r>
        <w:br/>
        <w:t xml:space="preserve">      "role": "manager",</w:t>
      </w:r>
      <w:r>
        <w:br/>
        <w:t xml:space="preserve">      "department": "HR"</w:t>
      </w:r>
      <w:r>
        <w:br/>
        <w:t xml:space="preserve">    }</w:t>
      </w:r>
      <w:r>
        <w:br/>
        <w:t xml:space="preserve">  },</w:t>
      </w:r>
      <w:r>
        <w:br/>
        <w:t xml:space="preserve">  "action": {</w:t>
      </w:r>
      <w:r>
        <w:br/>
      </w:r>
      <w:r>
        <w:lastRenderedPageBreak/>
        <w:t xml:space="preserve">    "name": "edit"</w:t>
      </w:r>
      <w:r>
        <w:br/>
        <w:t xml:space="preserve">  },</w:t>
      </w:r>
      <w:r>
        <w:br/>
        <w:t xml:space="preserve">  "resource": {</w:t>
      </w:r>
      <w:r>
        <w:br/>
        <w:t xml:space="preserve">    "identifiers": ["doc123", "doc456", "doc789"]</w:t>
      </w:r>
      <w:r>
        <w:br/>
        <w:t xml:space="preserve">  },</w:t>
      </w:r>
      <w:r>
        <w:br/>
        <w:t xml:space="preserve">  "context": {}</w:t>
      </w:r>
      <w:r>
        <w:br/>
        <w:t>}</w:t>
      </w:r>
      <w:r>
        <w:br/>
      </w:r>
    </w:p>
    <w:p w14:paraId="599E3A4D" w14:textId="780B134F" w:rsidR="002719BF" w:rsidRDefault="002719BF" w:rsidP="002719BF">
      <w:pPr>
        <w:pStyle w:val="Heading2"/>
      </w:pPr>
      <w:r>
        <w:t xml:space="preserve">8. </w:t>
      </w:r>
      <w:r>
        <w:t>List of Subjects Who Can Perform an Action on a Specific Resource</w:t>
      </w:r>
    </w:p>
    <w:p w14:paraId="262F876C" w14:textId="77777777" w:rsidR="002719BF" w:rsidRDefault="002719BF" w:rsidP="002719BF">
      <w:r>
        <w:t>Use Case: As a PEP, I want to know the list of Subjects (return identifiers), who can perform an Action, against a specific Resource based on its identifier and Resource type.</w:t>
      </w:r>
      <w:r>
        <w:br/>
        <w:t>Example: Who can read the file `file456` of type `document`?</w:t>
      </w:r>
      <w:r>
        <w:br/>
        <w:t>REST API Call:</w:t>
      </w:r>
    </w:p>
    <w:p w14:paraId="086AFFD9" w14:textId="77777777" w:rsidR="002719BF" w:rsidRDefault="002719BF" w:rsidP="002719BF">
      <w:r>
        <w:br/>
        <w:t>POST /authorize/subjects</w:t>
      </w:r>
      <w:r>
        <w:br/>
        <w:t>Content-Type: application/</w:t>
      </w:r>
      <w:proofErr w:type="spellStart"/>
      <w:r>
        <w:t>json</w:t>
      </w:r>
      <w:proofErr w:type="spellEnd"/>
      <w:r>
        <w:br/>
        <w:t>{</w:t>
      </w:r>
      <w:r>
        <w:br/>
        <w:t xml:space="preserve">  "action": {</w:t>
      </w:r>
      <w:r>
        <w:br/>
        <w:t xml:space="preserve">    "name": "read"</w:t>
      </w:r>
      <w:r>
        <w:br/>
        <w:t xml:space="preserve">  },</w:t>
      </w:r>
      <w:r>
        <w:br/>
        <w:t xml:space="preserve">  "resource": {</w:t>
      </w:r>
      <w:r>
        <w:br/>
        <w:t xml:space="preserve">    "type": "document",</w:t>
      </w:r>
      <w:r>
        <w:br/>
        <w:t xml:space="preserve">    "identifier": "file456"</w:t>
      </w:r>
      <w:r>
        <w:br/>
        <w:t xml:space="preserve">  },</w:t>
      </w:r>
      <w:r>
        <w:br/>
        <w:t xml:space="preserve">  "context": {}</w:t>
      </w:r>
      <w:r>
        <w:br/>
        <w:t>}</w:t>
      </w:r>
      <w:r>
        <w:br/>
      </w:r>
    </w:p>
    <w:p w14:paraId="0BE5D17F" w14:textId="3C228A91" w:rsidR="002719BF" w:rsidRDefault="002719BF" w:rsidP="002719BF">
      <w:pPr>
        <w:pStyle w:val="Heading2"/>
      </w:pPr>
      <w:r>
        <w:t>9</w:t>
      </w:r>
      <w:r>
        <w:t>. List of Subjects Who Can Perform an Action for Specific Resource and Environment Attribute Constraints</w:t>
      </w:r>
    </w:p>
    <w:p w14:paraId="0AA2A851" w14:textId="5D734421" w:rsidR="002719BF" w:rsidRDefault="002719BF" w:rsidP="002719BF">
      <w:r>
        <w:t>Use Case: As a PEP, I want to know the list of Subjects (return identifiers), who can perform an Action, for specific Resource attribute constraints (assumes non-specific identifiers) and Environment attribute constraints.</w:t>
      </w:r>
      <w:r>
        <w:br/>
        <w:t xml:space="preserve">Example: Who can edit `document` resources </w:t>
      </w:r>
      <w:r w:rsidR="00B578DB">
        <w:t xml:space="preserve">from </w:t>
      </w:r>
      <w:r>
        <w:t>`</w:t>
      </w:r>
      <w:proofErr w:type="spellStart"/>
      <w:r w:rsidR="00B578DB">
        <w:t>TrustedDevice</w:t>
      </w:r>
      <w:proofErr w:type="spellEnd"/>
      <w:r>
        <w:t>`?</w:t>
      </w:r>
      <w:r>
        <w:br/>
        <w:t>REST API Call:</w:t>
      </w:r>
    </w:p>
    <w:p w14:paraId="1D1FE13A" w14:textId="1F2B5BF3" w:rsidR="002719BF" w:rsidRDefault="002719BF" w:rsidP="002719BF">
      <w:r>
        <w:br/>
        <w:t>POST /authorize/subjects</w:t>
      </w:r>
      <w:r>
        <w:br/>
        <w:t>Content-Type: application/</w:t>
      </w:r>
      <w:proofErr w:type="spellStart"/>
      <w:r>
        <w:t>json</w:t>
      </w:r>
      <w:proofErr w:type="spellEnd"/>
      <w:r>
        <w:br/>
        <w:t>{</w:t>
      </w:r>
      <w:r>
        <w:br/>
        <w:t xml:space="preserve">  "action": {</w:t>
      </w:r>
      <w:r>
        <w:br/>
        <w:t xml:space="preserve">    "name": "edit"</w:t>
      </w:r>
      <w:r>
        <w:br/>
      </w:r>
      <w:r>
        <w:lastRenderedPageBreak/>
        <w:t xml:space="preserve">  },</w:t>
      </w:r>
      <w:r>
        <w:br/>
        <w:t xml:space="preserve">  "resource": {</w:t>
      </w:r>
      <w:r>
        <w:br/>
        <w:t xml:space="preserve">    "type": "document"</w:t>
      </w:r>
      <w:r>
        <w:br/>
        <w:t xml:space="preserve">  },</w:t>
      </w:r>
      <w:r>
        <w:br/>
        <w:t xml:space="preserve">  "environment": {</w:t>
      </w:r>
      <w:r>
        <w:br/>
        <w:t xml:space="preserve">    "</w:t>
      </w:r>
      <w:proofErr w:type="spellStart"/>
      <w:r w:rsidR="00B578DB">
        <w:t>DeviceTrusted</w:t>
      </w:r>
      <w:proofErr w:type="spellEnd"/>
      <w:r>
        <w:t>": "</w:t>
      </w:r>
      <w:r w:rsidR="00B578DB">
        <w:t>true</w:t>
      </w:r>
      <w:r>
        <w:t>"</w:t>
      </w:r>
      <w:r>
        <w:br/>
        <w:t xml:space="preserve">  },</w:t>
      </w:r>
      <w:r>
        <w:br/>
        <w:t xml:space="preserve">  "context": {}</w:t>
      </w:r>
      <w:r>
        <w:br/>
        <w:t>}</w:t>
      </w:r>
      <w:r>
        <w:br/>
      </w:r>
    </w:p>
    <w:p w14:paraId="2B78F00F" w14:textId="77777777" w:rsidR="002719BF" w:rsidRDefault="002719BF"/>
    <w:sectPr w:rsidR="002719B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44520853">
    <w:abstractNumId w:val="8"/>
  </w:num>
  <w:num w:numId="2" w16cid:durableId="439692405">
    <w:abstractNumId w:val="6"/>
  </w:num>
  <w:num w:numId="3" w16cid:durableId="741829321">
    <w:abstractNumId w:val="5"/>
  </w:num>
  <w:num w:numId="4" w16cid:durableId="88016079">
    <w:abstractNumId w:val="4"/>
  </w:num>
  <w:num w:numId="5" w16cid:durableId="1544173093">
    <w:abstractNumId w:val="7"/>
  </w:num>
  <w:num w:numId="6" w16cid:durableId="2129615026">
    <w:abstractNumId w:val="3"/>
  </w:num>
  <w:num w:numId="7" w16cid:durableId="1748724993">
    <w:abstractNumId w:val="2"/>
  </w:num>
  <w:num w:numId="8" w16cid:durableId="2057700110">
    <w:abstractNumId w:val="1"/>
  </w:num>
  <w:num w:numId="9" w16cid:durableId="102652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8051E"/>
    <w:rsid w:val="002719BF"/>
    <w:rsid w:val="0029639D"/>
    <w:rsid w:val="00326F90"/>
    <w:rsid w:val="00AA1D8D"/>
    <w:rsid w:val="00B47730"/>
    <w:rsid w:val="00B578DB"/>
    <w:rsid w:val="00CB0664"/>
    <w:rsid w:val="00DC34F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1D4B8F"/>
  <w14:defaultImageDpi w14:val="300"/>
  <w15:docId w15:val="{258FBC89-DC7E-4F4B-A00A-1F4B129A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Parker, Patrick</cp:lastModifiedBy>
  <cp:revision>3</cp:revision>
  <dcterms:created xsi:type="dcterms:W3CDTF">2013-12-23T23:15:00Z</dcterms:created>
  <dcterms:modified xsi:type="dcterms:W3CDTF">2024-06-18T12:17:00Z</dcterms:modified>
  <cp:category/>
</cp:coreProperties>
</file>